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customizations.xml" ContentType="application/vnd.ms-word.keyMapCustomization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B18" w:rsidRPr="00C07517" w:rsidRDefault="00C07517" w:rsidP="008B3B18">
      <w:pPr>
        <w:jc w:val="right"/>
        <w:rPr>
          <w:rFonts w:ascii="Calibri" w:hAnsi="Calibri" w:cs="Calibri"/>
          <w:b/>
        </w:rPr>
      </w:pPr>
      <w:r w:rsidRPr="00C07517">
        <w:rPr>
          <w:rFonts w:ascii="Calibri" w:hAnsi="Calibri" w:cs="Calibri"/>
          <w:b/>
        </w:rPr>
        <w:t>Załącznik nr 4</w:t>
      </w:r>
      <w:r w:rsidR="006A25DC">
        <w:rPr>
          <w:rFonts w:ascii="Calibri" w:hAnsi="Calibri" w:cs="Calibri"/>
          <w:b/>
        </w:rPr>
        <w:t xml:space="preserve">b </w:t>
      </w:r>
      <w:bookmarkStart w:id="0" w:name="_GoBack"/>
      <w:bookmarkEnd w:id="0"/>
      <w:r w:rsidRPr="00C07517">
        <w:rPr>
          <w:rFonts w:ascii="Calibri" w:hAnsi="Calibri" w:cs="Calibri"/>
          <w:b/>
        </w:rPr>
        <w:t xml:space="preserve"> </w:t>
      </w:r>
      <w:r w:rsidR="008F0D85" w:rsidRPr="008F0D85">
        <w:rPr>
          <w:rFonts w:asciiTheme="minorHAnsi" w:hAnsiTheme="minorHAnsi" w:cstheme="minorHAnsi"/>
          <w:b/>
          <w:szCs w:val="22"/>
        </w:rPr>
        <w:t>JC/</w:t>
      </w:r>
      <w:r w:rsidR="008F0D85" w:rsidRPr="008F0D85">
        <w:rPr>
          <w:rFonts w:asciiTheme="minorHAnsi" w:hAnsiTheme="minorHAnsi" w:cstheme="minorHAnsi"/>
          <w:b/>
          <w:bCs/>
          <w:szCs w:val="22"/>
          <w:lang w:eastAsia="ja-JP"/>
        </w:rPr>
        <w:t>AP/2026/01/0002</w:t>
      </w:r>
      <w:r w:rsidR="002609DB">
        <w:rPr>
          <w:rFonts w:asciiTheme="minorHAnsi" w:hAnsiTheme="minorHAnsi" w:cstheme="minorHAnsi"/>
          <w:b/>
          <w:bCs/>
          <w:szCs w:val="22"/>
          <w:lang w:eastAsia="ja-JP"/>
        </w:rPr>
        <w:t>6</w:t>
      </w:r>
    </w:p>
    <w:p w:rsidR="008B3B18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</w:p>
    <w:p w:rsidR="00617972" w:rsidRPr="00CE14FC" w:rsidRDefault="008B3B18" w:rsidP="008B3B18">
      <w:pPr>
        <w:jc w:val="right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………………………………………..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                        Miejscowość, data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8"/>
          <w:szCs w:val="28"/>
        </w:rPr>
      </w:pPr>
      <w:r w:rsidRPr="00CE14FC">
        <w:rPr>
          <w:rFonts w:ascii="Calibri" w:hAnsi="Calibri" w:cs="Calibri"/>
          <w:sz w:val="28"/>
          <w:szCs w:val="28"/>
        </w:rPr>
        <w:t>OŚWIADCZENIE</w:t>
      </w: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center"/>
        <w:rPr>
          <w:rFonts w:ascii="Calibri" w:hAnsi="Calibri" w:cs="Calibri"/>
          <w:sz w:val="24"/>
          <w:szCs w:val="24"/>
        </w:rPr>
      </w:pPr>
    </w:p>
    <w:p w:rsidR="008B3B18" w:rsidRPr="00CE14FC" w:rsidRDefault="008B3B18" w:rsidP="008B3B18">
      <w:pPr>
        <w:jc w:val="both"/>
        <w:rPr>
          <w:rFonts w:ascii="Calibri" w:hAnsi="Calibri" w:cs="Calibri"/>
          <w:sz w:val="24"/>
          <w:szCs w:val="24"/>
        </w:rPr>
      </w:pPr>
      <w:r w:rsidRPr="00CE14FC">
        <w:rPr>
          <w:rFonts w:ascii="Calibri" w:hAnsi="Calibri" w:cs="Calibri"/>
          <w:sz w:val="24"/>
          <w:szCs w:val="24"/>
        </w:rPr>
        <w:t>Oświadczam, że nie podlegam wykluczeniu z postępowania na podstawie art. 7 ust. 1 ustawy z dnia 13 kwietnia 2022 r. o szczególnych rozwiązaniach w zakresie przeciwdziałania wspieraniu agresji na Ukrainę oraz służących ochronie bezpieczeństwa narodowego (Dz. U. poz. 835).</w:t>
      </w:r>
    </w:p>
    <w:sectPr w:rsidR="008B3B18" w:rsidRPr="00CE14FC" w:rsidSect="00FC3216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3A6" w:rsidRDefault="006E23A6">
      <w:r>
        <w:separator/>
      </w:r>
    </w:p>
  </w:endnote>
  <w:endnote w:type="continuationSeparator" w:id="0">
    <w:p w:rsidR="006E23A6" w:rsidRDefault="006E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default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DE29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p w:rsidR="004E4F96" w:rsidRDefault="004E4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 w:rsidP="002F38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6DF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E4F96" w:rsidRDefault="004E4F96">
    <w:pPr>
      <w:pStyle w:val="Stopka"/>
      <w:ind w:right="360"/>
    </w:pPr>
  </w:p>
  <w:tbl>
    <w:tblPr>
      <w:tblW w:w="6957" w:type="dxa"/>
      <w:tblInd w:w="3454" w:type="dxa"/>
      <w:tblBorders>
        <w:insideH w:val="single" w:sz="6" w:space="0" w:color="FF0000"/>
        <w:insideV w:val="single" w:sz="6" w:space="0" w:color="FF0000"/>
      </w:tblBorders>
      <w:tblLayout w:type="fixed"/>
      <w:tblCellMar>
        <w:top w:w="57" w:type="dxa"/>
        <w:bottom w:w="57" w:type="dxa"/>
      </w:tblCellMar>
      <w:tblLook w:val="01E0" w:firstRow="1" w:lastRow="1" w:firstColumn="1" w:lastColumn="1" w:noHBand="0" w:noVBand="0"/>
    </w:tblPr>
    <w:tblGrid>
      <w:gridCol w:w="5949"/>
      <w:gridCol w:w="1008"/>
    </w:tblGrid>
    <w:tr w:rsidR="000D6312" w:rsidRPr="00F25449" w:rsidTr="00FA593E">
      <w:trPr>
        <w:trHeight w:val="354"/>
      </w:trPr>
      <w:tc>
        <w:tcPr>
          <w:tcW w:w="5949" w:type="dxa"/>
          <w:shd w:val="clear" w:color="auto" w:fill="auto"/>
        </w:tcPr>
        <w:p w:rsidR="000D6312" w:rsidRPr="00F25449" w:rsidRDefault="000D6312" w:rsidP="000D6312">
          <w:pPr>
            <w:spacing w:line="240" w:lineRule="exact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Biuro </w:t>
          </w:r>
          <w:proofErr w:type="spellStart"/>
          <w:r>
            <w:rPr>
              <w:sz w:val="16"/>
              <w:szCs w:val="16"/>
            </w:rPr>
            <w:t>Inwestycyjno</w:t>
          </w:r>
          <w:proofErr w:type="spellEnd"/>
          <w:r>
            <w:rPr>
              <w:sz w:val="16"/>
              <w:szCs w:val="16"/>
            </w:rPr>
            <w:t xml:space="preserve"> - Techniczne </w:t>
          </w:r>
        </w:p>
        <w:p w:rsidR="000D6312" w:rsidRPr="00F25449" w:rsidRDefault="000D6312" w:rsidP="000D6312">
          <w:pPr>
            <w:spacing w:line="360" w:lineRule="exact"/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92-213</w:t>
          </w:r>
          <w:r w:rsidRPr="00F25449">
            <w:rPr>
              <w:sz w:val="13"/>
              <w:szCs w:val="13"/>
            </w:rPr>
            <w:t xml:space="preserve"> Łódź </w:t>
          </w:r>
          <w:r w:rsidRPr="00F25449">
            <w:rPr>
              <w:color w:val="FF0000"/>
              <w:sz w:val="13"/>
              <w:szCs w:val="13"/>
            </w:rPr>
            <w:t>|</w:t>
          </w:r>
          <w:r>
            <w:rPr>
              <w:sz w:val="13"/>
              <w:szCs w:val="13"/>
            </w:rPr>
            <w:t xml:space="preserve"> ul. Pomorska 251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</w:rPr>
          </w:pPr>
          <w:r>
            <w:rPr>
              <w:sz w:val="13"/>
              <w:szCs w:val="13"/>
            </w:rPr>
            <w:t>tel. (042) 679 01 81</w:t>
          </w:r>
          <w:r w:rsidRPr="00F25449">
            <w:rPr>
              <w:sz w:val="13"/>
              <w:szCs w:val="13"/>
            </w:rPr>
            <w:t xml:space="preserve"> </w:t>
          </w:r>
          <w:r w:rsidRPr="00F25449">
            <w:rPr>
              <w:color w:val="FF0000"/>
              <w:sz w:val="13"/>
              <w:szCs w:val="13"/>
            </w:rPr>
            <w:t xml:space="preserve">| </w:t>
          </w:r>
          <w:r>
            <w:rPr>
              <w:sz w:val="13"/>
              <w:szCs w:val="13"/>
            </w:rPr>
            <w:t>fax. (042) 679 01 93</w:t>
          </w:r>
        </w:p>
        <w:p w:rsidR="000D6312" w:rsidRPr="00F25449" w:rsidRDefault="000D6312" w:rsidP="000D6312">
          <w:pPr>
            <w:jc w:val="right"/>
            <w:rPr>
              <w:sz w:val="13"/>
              <w:szCs w:val="13"/>
              <w:lang w:val="it-IT"/>
            </w:rPr>
          </w:pPr>
          <w:r>
            <w:rPr>
              <w:sz w:val="13"/>
              <w:szCs w:val="13"/>
              <w:lang w:val="it-IT"/>
            </w:rPr>
            <w:t>e-mali: bre@umed.lodz.pl</w:t>
          </w:r>
        </w:p>
        <w:p w:rsidR="000D6312" w:rsidRPr="00F25449" w:rsidRDefault="000D6312" w:rsidP="000D6312">
          <w:pPr>
            <w:pStyle w:val="Nagwek"/>
            <w:jc w:val="right"/>
            <w:rPr>
              <w:lang w:val="it-IT"/>
            </w:rPr>
          </w:pPr>
          <w:r w:rsidRPr="00F25449">
            <w:rPr>
              <w:sz w:val="13"/>
              <w:szCs w:val="13"/>
              <w:lang w:val="it-IT"/>
            </w:rPr>
            <w:t>www.umed.pl</w:t>
          </w:r>
        </w:p>
      </w:tc>
      <w:tc>
        <w:tcPr>
          <w:tcW w:w="1008" w:type="dxa"/>
          <w:shd w:val="clear" w:color="auto" w:fill="auto"/>
          <w:vAlign w:val="center"/>
        </w:tcPr>
        <w:p w:rsidR="000D6312" w:rsidRPr="00F25449" w:rsidRDefault="000D6312" w:rsidP="000D6312">
          <w:pPr>
            <w:pStyle w:val="Nagwek"/>
            <w:jc w:val="center"/>
            <w:rPr>
              <w:sz w:val="16"/>
              <w:szCs w:val="16"/>
            </w:rPr>
          </w:pPr>
        </w:p>
      </w:tc>
    </w:tr>
  </w:tbl>
  <w:p w:rsidR="004E4F96" w:rsidRDefault="004E4F96" w:rsidP="000D6312">
    <w:pPr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F96" w:rsidRDefault="004E4F96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25DC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3A6" w:rsidRDefault="006E23A6">
      <w:r>
        <w:separator/>
      </w:r>
    </w:p>
  </w:footnote>
  <w:footnote w:type="continuationSeparator" w:id="0">
    <w:p w:rsidR="006E23A6" w:rsidRDefault="006E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DF8" w:rsidRDefault="005D6DF8" w:rsidP="005D6DF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7062"/>
      </w:tabs>
      <w:jc w:val="center"/>
      <w:rPr>
        <w:rFonts w:ascii="Georgia" w:hAnsi="Georgia"/>
        <w:b/>
        <w:sz w:val="16"/>
      </w:rPr>
    </w:pPr>
  </w:p>
  <w:p w:rsidR="005D6DF8" w:rsidRDefault="005D6DF8" w:rsidP="005D6DF8">
    <w:pPr>
      <w:pStyle w:val="Nagwek"/>
      <w:ind w:left="708"/>
    </w:pPr>
    <w:r>
      <w:rPr>
        <w:noProof/>
      </w:rPr>
      <w:drawing>
        <wp:inline distT="0" distB="0" distL="0" distR="0" wp14:anchorId="31FD4C8B" wp14:editId="5D6E50B4">
          <wp:extent cx="5755005" cy="572770"/>
          <wp:effectExtent l="0" t="0" r="0" b="0"/>
          <wp:docPr id="432539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</w:t>
    </w:r>
    <w:bookmarkStart w:id="1" w:name="_Hlk200621284"/>
    <w:r w:rsidRPr="00682275">
      <w:rPr>
        <w:rFonts w:eastAsia="MS Mincho"/>
      </w:rPr>
      <w:t xml:space="preserve">finansowany w ramach Krajowego Planu Odbudowy i Zwiększania Odporności – komponentu D „Efektywność, dostępność i jakość systemu ochrony zdrowia” </w:t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będącego elementem, Inwestycji D2.1.1 pn. „Inwestycje związane z modernizacją i doposażeniem obiektów dydaktycznych w związku ze zwiększeniem limitów przyjęć na studia medyczne”.</w:t>
    </w:r>
  </w:p>
  <w:p w:rsidR="005D6DF8" w:rsidRPr="00682275" w:rsidRDefault="005D6DF8" w:rsidP="005D6DF8">
    <w:pPr>
      <w:tabs>
        <w:tab w:val="center" w:pos="4536"/>
        <w:tab w:val="right" w:pos="9072"/>
      </w:tabs>
      <w:jc w:val="center"/>
      <w:rPr>
        <w:rFonts w:eastAsia="MS Mincho"/>
        <w:b/>
      </w:rPr>
    </w:pPr>
    <w:r w:rsidRPr="00682275">
      <w:rPr>
        <w:rFonts w:eastAsia="MS Mincho"/>
      </w:rPr>
      <w:t>Umowa nr KPOD.07.05-IP.10-0016/24</w:t>
    </w:r>
    <w:bookmarkEnd w:id="1"/>
    <w:r w:rsidRPr="00682275">
      <w:rPr>
        <w:rFonts w:eastAsia="MS Mincho"/>
      </w:rPr>
      <w:t>. Kwota dofinansowania 189 999 999,00 PLN.</w:t>
    </w:r>
  </w:p>
  <w:p w:rsidR="002B0B4D" w:rsidRDefault="002B0B4D" w:rsidP="00432D93">
    <w:pPr>
      <w:autoSpaceDE w:val="0"/>
      <w:autoSpaceDN w:val="0"/>
      <w:adjustRightInd w:val="0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  <w:p w:rsidR="002B0B4D" w:rsidRDefault="002B0B4D" w:rsidP="002B0B4D">
    <w:pPr>
      <w:autoSpaceDE w:val="0"/>
      <w:autoSpaceDN w:val="0"/>
      <w:adjustRightInd w:val="0"/>
      <w:jc w:val="center"/>
      <w:rPr>
        <w:rFonts w:ascii="Calibri Light" w:hAnsi="Calibri Light" w:cs="Calibri Light"/>
        <w:sz w:val="12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)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3660C21"/>
    <w:multiLevelType w:val="hybridMultilevel"/>
    <w:tmpl w:val="7FD6BF3C"/>
    <w:lvl w:ilvl="0" w:tplc="04150017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6A3BC6"/>
    <w:multiLevelType w:val="hybridMultilevel"/>
    <w:tmpl w:val="B128D41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256B83"/>
    <w:multiLevelType w:val="hybridMultilevel"/>
    <w:tmpl w:val="A998B0F8"/>
    <w:lvl w:ilvl="0" w:tplc="B95A40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CE1A57"/>
    <w:multiLevelType w:val="hybridMultilevel"/>
    <w:tmpl w:val="88C0C788"/>
    <w:lvl w:ilvl="0" w:tplc="24C601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A221D"/>
    <w:multiLevelType w:val="hybridMultilevel"/>
    <w:tmpl w:val="BDC006C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02EE2"/>
    <w:multiLevelType w:val="hybridMultilevel"/>
    <w:tmpl w:val="6C464E2C"/>
    <w:lvl w:ilvl="0" w:tplc="68200C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27BC8"/>
    <w:multiLevelType w:val="hybridMultilevel"/>
    <w:tmpl w:val="E7649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B0423"/>
    <w:multiLevelType w:val="hybridMultilevel"/>
    <w:tmpl w:val="D9BCA754"/>
    <w:lvl w:ilvl="0" w:tplc="04150011">
      <w:start w:val="1"/>
      <w:numFmt w:val="decimal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624083"/>
    <w:multiLevelType w:val="hybridMultilevel"/>
    <w:tmpl w:val="2D0ED876"/>
    <w:lvl w:ilvl="0" w:tplc="009CC96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145E3"/>
    <w:multiLevelType w:val="hybridMultilevel"/>
    <w:tmpl w:val="A6B8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87AA6"/>
    <w:multiLevelType w:val="hybridMultilevel"/>
    <w:tmpl w:val="4F004A8E"/>
    <w:lvl w:ilvl="0" w:tplc="9F18FA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FC0812"/>
    <w:multiLevelType w:val="hybridMultilevel"/>
    <w:tmpl w:val="B43E1F20"/>
    <w:lvl w:ilvl="0" w:tplc="0415000F">
      <w:start w:val="1"/>
      <w:numFmt w:val="decimal"/>
      <w:lvlText w:val="%1."/>
      <w:lvlJc w:val="left"/>
      <w:pPr>
        <w:ind w:left="1219" w:hanging="360"/>
      </w:pPr>
    </w:lvl>
    <w:lvl w:ilvl="1" w:tplc="04150019">
      <w:start w:val="1"/>
      <w:numFmt w:val="lowerLetter"/>
      <w:lvlText w:val="%2."/>
      <w:lvlJc w:val="left"/>
      <w:pPr>
        <w:ind w:left="1939" w:hanging="360"/>
      </w:pPr>
    </w:lvl>
    <w:lvl w:ilvl="2" w:tplc="0415001B">
      <w:start w:val="1"/>
      <w:numFmt w:val="lowerRoman"/>
      <w:lvlText w:val="%3."/>
      <w:lvlJc w:val="right"/>
      <w:pPr>
        <w:ind w:left="2659" w:hanging="180"/>
      </w:pPr>
    </w:lvl>
    <w:lvl w:ilvl="3" w:tplc="0415000F">
      <w:start w:val="1"/>
      <w:numFmt w:val="decimal"/>
      <w:lvlText w:val="%4."/>
      <w:lvlJc w:val="left"/>
      <w:pPr>
        <w:ind w:left="3379" w:hanging="360"/>
      </w:pPr>
    </w:lvl>
    <w:lvl w:ilvl="4" w:tplc="04150019">
      <w:start w:val="1"/>
      <w:numFmt w:val="lowerLetter"/>
      <w:lvlText w:val="%5."/>
      <w:lvlJc w:val="left"/>
      <w:pPr>
        <w:ind w:left="4099" w:hanging="360"/>
      </w:pPr>
    </w:lvl>
    <w:lvl w:ilvl="5" w:tplc="0415001B">
      <w:start w:val="1"/>
      <w:numFmt w:val="lowerRoman"/>
      <w:lvlText w:val="%6."/>
      <w:lvlJc w:val="right"/>
      <w:pPr>
        <w:ind w:left="4819" w:hanging="180"/>
      </w:pPr>
    </w:lvl>
    <w:lvl w:ilvl="6" w:tplc="0415000F">
      <w:start w:val="1"/>
      <w:numFmt w:val="decimal"/>
      <w:lvlText w:val="%7."/>
      <w:lvlJc w:val="left"/>
      <w:pPr>
        <w:ind w:left="5539" w:hanging="360"/>
      </w:pPr>
    </w:lvl>
    <w:lvl w:ilvl="7" w:tplc="04150019">
      <w:start w:val="1"/>
      <w:numFmt w:val="lowerLetter"/>
      <w:lvlText w:val="%8."/>
      <w:lvlJc w:val="left"/>
      <w:pPr>
        <w:ind w:left="6259" w:hanging="360"/>
      </w:pPr>
    </w:lvl>
    <w:lvl w:ilvl="8" w:tplc="0415001B">
      <w:start w:val="1"/>
      <w:numFmt w:val="lowerRoman"/>
      <w:lvlText w:val="%9."/>
      <w:lvlJc w:val="right"/>
      <w:pPr>
        <w:ind w:left="6979" w:hanging="180"/>
      </w:pPr>
    </w:lvl>
  </w:abstractNum>
  <w:abstractNum w:abstractNumId="15" w15:restartNumberingAfterBreak="0">
    <w:nsid w:val="235B25C9"/>
    <w:multiLevelType w:val="hybridMultilevel"/>
    <w:tmpl w:val="09043FBC"/>
    <w:lvl w:ilvl="0" w:tplc="775EEA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D754F"/>
    <w:multiLevelType w:val="hybridMultilevel"/>
    <w:tmpl w:val="465A6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4C2054"/>
    <w:multiLevelType w:val="hybridMultilevel"/>
    <w:tmpl w:val="16D4279E"/>
    <w:lvl w:ilvl="0" w:tplc="04150011">
      <w:start w:val="1"/>
      <w:numFmt w:val="decimal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402E80DE">
      <w:start w:val="1"/>
      <w:numFmt w:val="lowerLetter"/>
      <w:lvlText w:val="%3)"/>
      <w:lvlJc w:val="left"/>
      <w:pPr>
        <w:ind w:left="37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18" w15:restartNumberingAfterBreak="0">
    <w:nsid w:val="25D62BE9"/>
    <w:multiLevelType w:val="hybridMultilevel"/>
    <w:tmpl w:val="E8661CC2"/>
    <w:lvl w:ilvl="0" w:tplc="ABB822D0">
      <w:start w:val="2"/>
      <w:numFmt w:val="decimal"/>
      <w:lvlText w:val="%1."/>
      <w:lvlJc w:val="left"/>
      <w:pPr>
        <w:ind w:left="14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7E81745"/>
    <w:multiLevelType w:val="hybridMultilevel"/>
    <w:tmpl w:val="05028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771A1"/>
    <w:multiLevelType w:val="hybridMultilevel"/>
    <w:tmpl w:val="13760224"/>
    <w:lvl w:ilvl="0" w:tplc="362A5F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DF716A3"/>
    <w:multiLevelType w:val="hybridMultilevel"/>
    <w:tmpl w:val="6270B8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B5F78"/>
    <w:multiLevelType w:val="hybridMultilevel"/>
    <w:tmpl w:val="A9768AAE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2EC61C69"/>
    <w:multiLevelType w:val="hybridMultilevel"/>
    <w:tmpl w:val="5A72495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B5DCE"/>
    <w:multiLevelType w:val="hybridMultilevel"/>
    <w:tmpl w:val="E8186A74"/>
    <w:lvl w:ilvl="0" w:tplc="4E7EA9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67268"/>
    <w:multiLevelType w:val="hybridMultilevel"/>
    <w:tmpl w:val="A32AF4BE"/>
    <w:lvl w:ilvl="0" w:tplc="A5E83A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26" w15:restartNumberingAfterBreak="0">
    <w:nsid w:val="32B15F98"/>
    <w:multiLevelType w:val="hybridMultilevel"/>
    <w:tmpl w:val="0AF846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6AB6DB1"/>
    <w:multiLevelType w:val="hybridMultilevel"/>
    <w:tmpl w:val="CB587FA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37950240"/>
    <w:multiLevelType w:val="hybridMultilevel"/>
    <w:tmpl w:val="7DA224AC"/>
    <w:lvl w:ilvl="0" w:tplc="BA9C7B42">
      <w:start w:val="1"/>
      <w:numFmt w:val="lowerLetter"/>
      <w:lvlText w:val="%1)"/>
      <w:lvlJc w:val="left"/>
      <w:pPr>
        <w:tabs>
          <w:tab w:val="num" w:pos="648"/>
        </w:tabs>
        <w:ind w:left="648" w:hanging="288"/>
      </w:pPr>
      <w:rPr>
        <w:rFonts w:hint="default"/>
      </w:rPr>
    </w:lvl>
    <w:lvl w:ilvl="1" w:tplc="6C3A71B4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01761F"/>
    <w:multiLevelType w:val="hybridMultilevel"/>
    <w:tmpl w:val="C1FA34E8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1F4F45"/>
    <w:multiLevelType w:val="hybridMultilevel"/>
    <w:tmpl w:val="188066FE"/>
    <w:lvl w:ilvl="0" w:tplc="52BA449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1E82ECC"/>
    <w:multiLevelType w:val="hybridMultilevel"/>
    <w:tmpl w:val="FCA0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F31681"/>
    <w:multiLevelType w:val="hybridMultilevel"/>
    <w:tmpl w:val="D93C54A6"/>
    <w:lvl w:ilvl="0" w:tplc="F2FC2FF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4"/>
        </w:tabs>
        <w:ind w:left="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4"/>
        </w:tabs>
        <w:ind w:left="1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4"/>
        </w:tabs>
        <w:ind w:left="1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4"/>
        </w:tabs>
        <w:ind w:left="2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4"/>
        </w:tabs>
        <w:ind w:left="3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4"/>
        </w:tabs>
        <w:ind w:left="4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4"/>
        </w:tabs>
        <w:ind w:left="4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4"/>
        </w:tabs>
        <w:ind w:left="5584" w:hanging="180"/>
      </w:pPr>
    </w:lvl>
  </w:abstractNum>
  <w:abstractNum w:abstractNumId="33" w15:restartNumberingAfterBreak="0">
    <w:nsid w:val="47B0754D"/>
    <w:multiLevelType w:val="hybridMultilevel"/>
    <w:tmpl w:val="D7649E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BE66FF9"/>
    <w:multiLevelType w:val="hybridMultilevel"/>
    <w:tmpl w:val="D58A9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8E1857"/>
    <w:multiLevelType w:val="hybridMultilevel"/>
    <w:tmpl w:val="995CF4D6"/>
    <w:lvl w:ilvl="0" w:tplc="E97238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E97238B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760AF"/>
    <w:multiLevelType w:val="hybridMultilevel"/>
    <w:tmpl w:val="B01A511E"/>
    <w:lvl w:ilvl="0" w:tplc="04150017">
      <w:start w:val="1"/>
      <w:numFmt w:val="lowerLetter"/>
      <w:lvlText w:val="%1)"/>
      <w:lvlJc w:val="left"/>
      <w:pPr>
        <w:ind w:left="2091" w:hanging="360"/>
      </w:pPr>
    </w:lvl>
    <w:lvl w:ilvl="1" w:tplc="04150019" w:tentative="1">
      <w:start w:val="1"/>
      <w:numFmt w:val="lowerLetter"/>
      <w:lvlText w:val="%2."/>
      <w:lvlJc w:val="left"/>
      <w:pPr>
        <w:ind w:left="2811" w:hanging="360"/>
      </w:pPr>
    </w:lvl>
    <w:lvl w:ilvl="2" w:tplc="0415001B" w:tentative="1">
      <w:start w:val="1"/>
      <w:numFmt w:val="lowerRoman"/>
      <w:lvlText w:val="%3."/>
      <w:lvlJc w:val="right"/>
      <w:pPr>
        <w:ind w:left="3531" w:hanging="180"/>
      </w:pPr>
    </w:lvl>
    <w:lvl w:ilvl="3" w:tplc="0415000F" w:tentative="1">
      <w:start w:val="1"/>
      <w:numFmt w:val="decimal"/>
      <w:lvlText w:val="%4."/>
      <w:lvlJc w:val="left"/>
      <w:pPr>
        <w:ind w:left="4251" w:hanging="360"/>
      </w:pPr>
    </w:lvl>
    <w:lvl w:ilvl="4" w:tplc="04150019" w:tentative="1">
      <w:start w:val="1"/>
      <w:numFmt w:val="lowerLetter"/>
      <w:lvlText w:val="%5."/>
      <w:lvlJc w:val="left"/>
      <w:pPr>
        <w:ind w:left="4971" w:hanging="360"/>
      </w:pPr>
    </w:lvl>
    <w:lvl w:ilvl="5" w:tplc="0415001B" w:tentative="1">
      <w:start w:val="1"/>
      <w:numFmt w:val="lowerRoman"/>
      <w:lvlText w:val="%6."/>
      <w:lvlJc w:val="right"/>
      <w:pPr>
        <w:ind w:left="5691" w:hanging="180"/>
      </w:pPr>
    </w:lvl>
    <w:lvl w:ilvl="6" w:tplc="0415000F" w:tentative="1">
      <w:start w:val="1"/>
      <w:numFmt w:val="decimal"/>
      <w:lvlText w:val="%7."/>
      <w:lvlJc w:val="left"/>
      <w:pPr>
        <w:ind w:left="6411" w:hanging="360"/>
      </w:pPr>
    </w:lvl>
    <w:lvl w:ilvl="7" w:tplc="04150019" w:tentative="1">
      <w:start w:val="1"/>
      <w:numFmt w:val="lowerLetter"/>
      <w:lvlText w:val="%8."/>
      <w:lvlJc w:val="left"/>
      <w:pPr>
        <w:ind w:left="7131" w:hanging="360"/>
      </w:pPr>
    </w:lvl>
    <w:lvl w:ilvl="8" w:tplc="0415001B" w:tentative="1">
      <w:start w:val="1"/>
      <w:numFmt w:val="lowerRoman"/>
      <w:lvlText w:val="%9."/>
      <w:lvlJc w:val="right"/>
      <w:pPr>
        <w:ind w:left="7851" w:hanging="180"/>
      </w:pPr>
    </w:lvl>
  </w:abstractNum>
  <w:abstractNum w:abstractNumId="37" w15:restartNumberingAfterBreak="0">
    <w:nsid w:val="53884176"/>
    <w:multiLevelType w:val="hybridMultilevel"/>
    <w:tmpl w:val="216CAE1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8730350"/>
    <w:multiLevelType w:val="hybridMultilevel"/>
    <w:tmpl w:val="A23ED404"/>
    <w:lvl w:ilvl="0" w:tplc="04150017">
      <w:start w:val="1"/>
      <w:numFmt w:val="lowerLetter"/>
      <w:lvlText w:val="%1)"/>
      <w:lvlJc w:val="left"/>
      <w:pPr>
        <w:ind w:left="2163" w:hanging="360"/>
      </w:pPr>
    </w:lvl>
    <w:lvl w:ilvl="1" w:tplc="4D4601A6">
      <w:numFmt w:val="bullet"/>
      <w:lvlText w:val="·"/>
      <w:lvlJc w:val="left"/>
      <w:pPr>
        <w:ind w:left="2883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3603" w:hanging="180"/>
      </w:pPr>
    </w:lvl>
    <w:lvl w:ilvl="3" w:tplc="0415000F" w:tentative="1">
      <w:start w:val="1"/>
      <w:numFmt w:val="decimal"/>
      <w:lvlText w:val="%4."/>
      <w:lvlJc w:val="left"/>
      <w:pPr>
        <w:ind w:left="4323" w:hanging="360"/>
      </w:pPr>
    </w:lvl>
    <w:lvl w:ilvl="4" w:tplc="04150019" w:tentative="1">
      <w:start w:val="1"/>
      <w:numFmt w:val="lowerLetter"/>
      <w:lvlText w:val="%5."/>
      <w:lvlJc w:val="left"/>
      <w:pPr>
        <w:ind w:left="5043" w:hanging="360"/>
      </w:pPr>
    </w:lvl>
    <w:lvl w:ilvl="5" w:tplc="0415001B" w:tentative="1">
      <w:start w:val="1"/>
      <w:numFmt w:val="lowerRoman"/>
      <w:lvlText w:val="%6."/>
      <w:lvlJc w:val="right"/>
      <w:pPr>
        <w:ind w:left="5763" w:hanging="180"/>
      </w:pPr>
    </w:lvl>
    <w:lvl w:ilvl="6" w:tplc="0415000F" w:tentative="1">
      <w:start w:val="1"/>
      <w:numFmt w:val="decimal"/>
      <w:lvlText w:val="%7."/>
      <w:lvlJc w:val="left"/>
      <w:pPr>
        <w:ind w:left="6483" w:hanging="360"/>
      </w:pPr>
    </w:lvl>
    <w:lvl w:ilvl="7" w:tplc="04150019" w:tentative="1">
      <w:start w:val="1"/>
      <w:numFmt w:val="lowerLetter"/>
      <w:lvlText w:val="%8."/>
      <w:lvlJc w:val="left"/>
      <w:pPr>
        <w:ind w:left="7203" w:hanging="360"/>
      </w:pPr>
    </w:lvl>
    <w:lvl w:ilvl="8" w:tplc="0415001B" w:tentative="1">
      <w:start w:val="1"/>
      <w:numFmt w:val="lowerRoman"/>
      <w:lvlText w:val="%9."/>
      <w:lvlJc w:val="right"/>
      <w:pPr>
        <w:ind w:left="7923" w:hanging="180"/>
      </w:pPr>
    </w:lvl>
  </w:abstractNum>
  <w:abstractNum w:abstractNumId="39" w15:restartNumberingAfterBreak="0">
    <w:nsid w:val="5C184F5D"/>
    <w:multiLevelType w:val="hybridMultilevel"/>
    <w:tmpl w:val="EFD0C4D0"/>
    <w:lvl w:ilvl="0" w:tplc="059810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11461B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40" w15:restartNumberingAfterBreak="0">
    <w:nsid w:val="5D8C205D"/>
    <w:multiLevelType w:val="hybridMultilevel"/>
    <w:tmpl w:val="8D46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AA87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EA0907"/>
    <w:multiLevelType w:val="singleLevel"/>
    <w:tmpl w:val="28769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42" w15:restartNumberingAfterBreak="0">
    <w:nsid w:val="5FAE4F79"/>
    <w:multiLevelType w:val="hybridMultilevel"/>
    <w:tmpl w:val="6CA439EE"/>
    <w:lvl w:ilvl="0" w:tplc="E85CD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24116FD"/>
    <w:multiLevelType w:val="hybridMultilevel"/>
    <w:tmpl w:val="CAEC5FC8"/>
    <w:lvl w:ilvl="0" w:tplc="596623C0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 w15:restartNumberingAfterBreak="0">
    <w:nsid w:val="667973B0"/>
    <w:multiLevelType w:val="hybridMultilevel"/>
    <w:tmpl w:val="93AC96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5000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FFFFFFF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45" w15:restartNumberingAfterBreak="0">
    <w:nsid w:val="68531574"/>
    <w:multiLevelType w:val="hybridMultilevel"/>
    <w:tmpl w:val="91142B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FE274DB"/>
    <w:multiLevelType w:val="hybridMultilevel"/>
    <w:tmpl w:val="D39A5AA2"/>
    <w:lvl w:ilvl="0" w:tplc="5984A3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9B1913"/>
    <w:multiLevelType w:val="hybridMultilevel"/>
    <w:tmpl w:val="4446994C"/>
    <w:lvl w:ilvl="0" w:tplc="9B50E8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DA662C"/>
    <w:multiLevelType w:val="hybridMultilevel"/>
    <w:tmpl w:val="0B2E428E"/>
    <w:lvl w:ilvl="0" w:tplc="7E1EEB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13274C"/>
    <w:multiLevelType w:val="hybridMultilevel"/>
    <w:tmpl w:val="A64A1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B026ED"/>
    <w:multiLevelType w:val="hybridMultilevel"/>
    <w:tmpl w:val="EABAA07A"/>
    <w:lvl w:ilvl="0" w:tplc="05003916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612EF"/>
    <w:multiLevelType w:val="hybridMultilevel"/>
    <w:tmpl w:val="3B50E7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2"/>
  </w:num>
  <w:num w:numId="3">
    <w:abstractNumId w:val="8"/>
  </w:num>
  <w:num w:numId="4">
    <w:abstractNumId w:val="6"/>
  </w:num>
  <w:num w:numId="5">
    <w:abstractNumId w:val="44"/>
  </w:num>
  <w:num w:numId="6">
    <w:abstractNumId w:val="30"/>
  </w:num>
  <w:num w:numId="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45"/>
  </w:num>
  <w:num w:numId="10">
    <w:abstractNumId w:val="16"/>
  </w:num>
  <w:num w:numId="11">
    <w:abstractNumId w:val="27"/>
  </w:num>
  <w:num w:numId="12">
    <w:abstractNumId w:val="50"/>
  </w:num>
  <w:num w:numId="13">
    <w:abstractNumId w:val="48"/>
  </w:num>
  <w:num w:numId="14">
    <w:abstractNumId w:val="43"/>
  </w:num>
  <w:num w:numId="15">
    <w:abstractNumId w:val="26"/>
  </w:num>
  <w:num w:numId="16">
    <w:abstractNumId w:val="15"/>
  </w:num>
  <w:num w:numId="17">
    <w:abstractNumId w:val="36"/>
  </w:num>
  <w:num w:numId="18">
    <w:abstractNumId w:val="21"/>
  </w:num>
  <w:num w:numId="19">
    <w:abstractNumId w:val="38"/>
  </w:num>
  <w:num w:numId="20">
    <w:abstractNumId w:val="5"/>
  </w:num>
  <w:num w:numId="21">
    <w:abstractNumId w:val="32"/>
  </w:num>
  <w:num w:numId="22">
    <w:abstractNumId w:val="3"/>
  </w:num>
  <w:num w:numId="23">
    <w:abstractNumId w:val="18"/>
  </w:num>
  <w:num w:numId="24">
    <w:abstractNumId w:val="11"/>
  </w:num>
  <w:num w:numId="25">
    <w:abstractNumId w:val="22"/>
  </w:num>
  <w:num w:numId="26">
    <w:abstractNumId w:val="51"/>
  </w:num>
  <w:num w:numId="27">
    <w:abstractNumId w:val="31"/>
  </w:num>
  <w:num w:numId="28">
    <w:abstractNumId w:val="24"/>
  </w:num>
  <w:num w:numId="29">
    <w:abstractNumId w:val="35"/>
  </w:num>
  <w:num w:numId="30">
    <w:abstractNumId w:val="29"/>
  </w:num>
  <w:num w:numId="31">
    <w:abstractNumId w:val="7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1"/>
    <w:lvlOverride w:ilvl="0">
      <w:startOverride w:val="1"/>
    </w:lvlOverride>
  </w:num>
  <w:num w:numId="35">
    <w:abstractNumId w:val="10"/>
  </w:num>
  <w:num w:numId="36">
    <w:abstractNumId w:val="12"/>
  </w:num>
  <w:num w:numId="37">
    <w:abstractNumId w:val="17"/>
  </w:num>
  <w:num w:numId="38">
    <w:abstractNumId w:val="37"/>
  </w:num>
  <w:num w:numId="39">
    <w:abstractNumId w:val="4"/>
  </w:num>
  <w:num w:numId="40">
    <w:abstractNumId w:val="34"/>
  </w:num>
  <w:num w:numId="41">
    <w:abstractNumId w:val="40"/>
  </w:num>
  <w:num w:numId="42">
    <w:abstractNumId w:val="9"/>
  </w:num>
  <w:num w:numId="43">
    <w:abstractNumId w:val="49"/>
  </w:num>
  <w:num w:numId="44">
    <w:abstractNumId w:val="20"/>
  </w:num>
  <w:num w:numId="45">
    <w:abstractNumId w:val="28"/>
  </w:num>
  <w:num w:numId="4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9"/>
  </w:num>
  <w:num w:numId="50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E62"/>
    <w:rsid w:val="000005B0"/>
    <w:rsid w:val="000048EC"/>
    <w:rsid w:val="00007949"/>
    <w:rsid w:val="00010B3E"/>
    <w:rsid w:val="00011F3F"/>
    <w:rsid w:val="00013C17"/>
    <w:rsid w:val="00015A73"/>
    <w:rsid w:val="00020EB4"/>
    <w:rsid w:val="000240AF"/>
    <w:rsid w:val="000260FD"/>
    <w:rsid w:val="000271EE"/>
    <w:rsid w:val="000312F9"/>
    <w:rsid w:val="0003131D"/>
    <w:rsid w:val="0004085F"/>
    <w:rsid w:val="00041472"/>
    <w:rsid w:val="00041B67"/>
    <w:rsid w:val="0004250B"/>
    <w:rsid w:val="000467E6"/>
    <w:rsid w:val="0004737B"/>
    <w:rsid w:val="00052B7F"/>
    <w:rsid w:val="000533CA"/>
    <w:rsid w:val="00055744"/>
    <w:rsid w:val="000628E7"/>
    <w:rsid w:val="00063C38"/>
    <w:rsid w:val="00064601"/>
    <w:rsid w:val="000653CC"/>
    <w:rsid w:val="00065AF8"/>
    <w:rsid w:val="00066B7D"/>
    <w:rsid w:val="000723F5"/>
    <w:rsid w:val="00075C55"/>
    <w:rsid w:val="000768AC"/>
    <w:rsid w:val="000800BC"/>
    <w:rsid w:val="0008394C"/>
    <w:rsid w:val="000851D1"/>
    <w:rsid w:val="0008559D"/>
    <w:rsid w:val="00086CB9"/>
    <w:rsid w:val="00093695"/>
    <w:rsid w:val="000A0E5B"/>
    <w:rsid w:val="000A7342"/>
    <w:rsid w:val="000B14B5"/>
    <w:rsid w:val="000B2707"/>
    <w:rsid w:val="000B4B81"/>
    <w:rsid w:val="000B7E86"/>
    <w:rsid w:val="000C5DE1"/>
    <w:rsid w:val="000D0193"/>
    <w:rsid w:val="000D6312"/>
    <w:rsid w:val="000E2D80"/>
    <w:rsid w:val="000E2E26"/>
    <w:rsid w:val="000E3EF2"/>
    <w:rsid w:val="000E4274"/>
    <w:rsid w:val="000F02E6"/>
    <w:rsid w:val="000F6946"/>
    <w:rsid w:val="00100AAF"/>
    <w:rsid w:val="001010CD"/>
    <w:rsid w:val="00102150"/>
    <w:rsid w:val="00104D4B"/>
    <w:rsid w:val="0010594B"/>
    <w:rsid w:val="00117AED"/>
    <w:rsid w:val="00120471"/>
    <w:rsid w:val="00120BC2"/>
    <w:rsid w:val="00123608"/>
    <w:rsid w:val="0012449B"/>
    <w:rsid w:val="00130234"/>
    <w:rsid w:val="001307D8"/>
    <w:rsid w:val="001333CD"/>
    <w:rsid w:val="00135302"/>
    <w:rsid w:val="001353B7"/>
    <w:rsid w:val="0013557A"/>
    <w:rsid w:val="001359B8"/>
    <w:rsid w:val="001360BD"/>
    <w:rsid w:val="0014008D"/>
    <w:rsid w:val="00140E0B"/>
    <w:rsid w:val="00140E7F"/>
    <w:rsid w:val="001413FC"/>
    <w:rsid w:val="0014177B"/>
    <w:rsid w:val="00142926"/>
    <w:rsid w:val="00144721"/>
    <w:rsid w:val="001450B0"/>
    <w:rsid w:val="001457FD"/>
    <w:rsid w:val="00152EE8"/>
    <w:rsid w:val="00154877"/>
    <w:rsid w:val="0015588B"/>
    <w:rsid w:val="00156A4E"/>
    <w:rsid w:val="001622C4"/>
    <w:rsid w:val="001628F3"/>
    <w:rsid w:val="0016303D"/>
    <w:rsid w:val="00170F03"/>
    <w:rsid w:val="00172D55"/>
    <w:rsid w:val="00172E73"/>
    <w:rsid w:val="00172E7B"/>
    <w:rsid w:val="001733D4"/>
    <w:rsid w:val="00173ADC"/>
    <w:rsid w:val="00187933"/>
    <w:rsid w:val="001912AE"/>
    <w:rsid w:val="00193648"/>
    <w:rsid w:val="00196B9D"/>
    <w:rsid w:val="00196CFA"/>
    <w:rsid w:val="001B2DF0"/>
    <w:rsid w:val="001B2EFB"/>
    <w:rsid w:val="001B3233"/>
    <w:rsid w:val="001B7F4C"/>
    <w:rsid w:val="001C00E7"/>
    <w:rsid w:val="001C37D2"/>
    <w:rsid w:val="001C4690"/>
    <w:rsid w:val="001D1166"/>
    <w:rsid w:val="001D3C9C"/>
    <w:rsid w:val="001D40D1"/>
    <w:rsid w:val="001D7FCA"/>
    <w:rsid w:val="001E6281"/>
    <w:rsid w:val="001F03A6"/>
    <w:rsid w:val="002064CD"/>
    <w:rsid w:val="002069C0"/>
    <w:rsid w:val="00217CFB"/>
    <w:rsid w:val="00220ABB"/>
    <w:rsid w:val="002238F5"/>
    <w:rsid w:val="00225740"/>
    <w:rsid w:val="00225E68"/>
    <w:rsid w:val="0022626C"/>
    <w:rsid w:val="002265E4"/>
    <w:rsid w:val="002278BF"/>
    <w:rsid w:val="00227F24"/>
    <w:rsid w:val="00231D39"/>
    <w:rsid w:val="00233A60"/>
    <w:rsid w:val="002347DC"/>
    <w:rsid w:val="002354A0"/>
    <w:rsid w:val="002358AC"/>
    <w:rsid w:val="002375A2"/>
    <w:rsid w:val="00240BAB"/>
    <w:rsid w:val="00242519"/>
    <w:rsid w:val="0024676A"/>
    <w:rsid w:val="00250C9D"/>
    <w:rsid w:val="00250F5D"/>
    <w:rsid w:val="002519DA"/>
    <w:rsid w:val="002548F0"/>
    <w:rsid w:val="0025695F"/>
    <w:rsid w:val="002574BF"/>
    <w:rsid w:val="002609DB"/>
    <w:rsid w:val="00264F8F"/>
    <w:rsid w:val="00265F12"/>
    <w:rsid w:val="00266199"/>
    <w:rsid w:val="002670B8"/>
    <w:rsid w:val="002705A5"/>
    <w:rsid w:val="002708DD"/>
    <w:rsid w:val="00276612"/>
    <w:rsid w:val="00277ECC"/>
    <w:rsid w:val="00283FC5"/>
    <w:rsid w:val="00284A9D"/>
    <w:rsid w:val="002855C1"/>
    <w:rsid w:val="0028761A"/>
    <w:rsid w:val="002923C2"/>
    <w:rsid w:val="00293D3D"/>
    <w:rsid w:val="00293DAF"/>
    <w:rsid w:val="002944F1"/>
    <w:rsid w:val="002974A5"/>
    <w:rsid w:val="002A0C02"/>
    <w:rsid w:val="002A6609"/>
    <w:rsid w:val="002B0B4D"/>
    <w:rsid w:val="002B2A04"/>
    <w:rsid w:val="002B39C9"/>
    <w:rsid w:val="002B4256"/>
    <w:rsid w:val="002B545B"/>
    <w:rsid w:val="002B702E"/>
    <w:rsid w:val="002C01B9"/>
    <w:rsid w:val="002C1F30"/>
    <w:rsid w:val="002C51F4"/>
    <w:rsid w:val="002C59B6"/>
    <w:rsid w:val="002D0C08"/>
    <w:rsid w:val="002D2AF5"/>
    <w:rsid w:val="002D37CF"/>
    <w:rsid w:val="002D6C81"/>
    <w:rsid w:val="002D740D"/>
    <w:rsid w:val="002E0389"/>
    <w:rsid w:val="002E1A58"/>
    <w:rsid w:val="002E3537"/>
    <w:rsid w:val="002E40A8"/>
    <w:rsid w:val="002E5499"/>
    <w:rsid w:val="002F3807"/>
    <w:rsid w:val="002F799D"/>
    <w:rsid w:val="00300315"/>
    <w:rsid w:val="00301D59"/>
    <w:rsid w:val="0030355C"/>
    <w:rsid w:val="00303984"/>
    <w:rsid w:val="00303C6D"/>
    <w:rsid w:val="0031039D"/>
    <w:rsid w:val="00311DD3"/>
    <w:rsid w:val="00321D90"/>
    <w:rsid w:val="003241C5"/>
    <w:rsid w:val="00325A82"/>
    <w:rsid w:val="00325C51"/>
    <w:rsid w:val="00335767"/>
    <w:rsid w:val="0033640A"/>
    <w:rsid w:val="00341611"/>
    <w:rsid w:val="003442B0"/>
    <w:rsid w:val="003443C6"/>
    <w:rsid w:val="00344B54"/>
    <w:rsid w:val="0034555A"/>
    <w:rsid w:val="0035041F"/>
    <w:rsid w:val="003514E8"/>
    <w:rsid w:val="00353ACA"/>
    <w:rsid w:val="003542AD"/>
    <w:rsid w:val="003543E3"/>
    <w:rsid w:val="00360992"/>
    <w:rsid w:val="00360A97"/>
    <w:rsid w:val="00362E5D"/>
    <w:rsid w:val="00363A4C"/>
    <w:rsid w:val="00364968"/>
    <w:rsid w:val="003718AA"/>
    <w:rsid w:val="0037260B"/>
    <w:rsid w:val="003809C3"/>
    <w:rsid w:val="00383093"/>
    <w:rsid w:val="0038594C"/>
    <w:rsid w:val="003869A1"/>
    <w:rsid w:val="0039073E"/>
    <w:rsid w:val="0039553D"/>
    <w:rsid w:val="00396D69"/>
    <w:rsid w:val="003A0880"/>
    <w:rsid w:val="003B07E2"/>
    <w:rsid w:val="003B413D"/>
    <w:rsid w:val="003B5170"/>
    <w:rsid w:val="003B57E2"/>
    <w:rsid w:val="003B63AE"/>
    <w:rsid w:val="003C0005"/>
    <w:rsid w:val="003C1297"/>
    <w:rsid w:val="003C20D0"/>
    <w:rsid w:val="003C26CD"/>
    <w:rsid w:val="003C30C6"/>
    <w:rsid w:val="003C44ED"/>
    <w:rsid w:val="003D1582"/>
    <w:rsid w:val="003D2612"/>
    <w:rsid w:val="003D3FE3"/>
    <w:rsid w:val="003D428C"/>
    <w:rsid w:val="003D670D"/>
    <w:rsid w:val="003D6C26"/>
    <w:rsid w:val="003D7F15"/>
    <w:rsid w:val="003E16F5"/>
    <w:rsid w:val="003E3666"/>
    <w:rsid w:val="003E6B41"/>
    <w:rsid w:val="003F0FB9"/>
    <w:rsid w:val="003F2D03"/>
    <w:rsid w:val="003F5C22"/>
    <w:rsid w:val="003F6B45"/>
    <w:rsid w:val="003F6DB8"/>
    <w:rsid w:val="004009A6"/>
    <w:rsid w:val="00407EB7"/>
    <w:rsid w:val="004114BF"/>
    <w:rsid w:val="00414E7E"/>
    <w:rsid w:val="00415632"/>
    <w:rsid w:val="0041658D"/>
    <w:rsid w:val="00431A75"/>
    <w:rsid w:val="0043260B"/>
    <w:rsid w:val="00432D93"/>
    <w:rsid w:val="00434645"/>
    <w:rsid w:val="004357D7"/>
    <w:rsid w:val="00436C31"/>
    <w:rsid w:val="004435E1"/>
    <w:rsid w:val="004435ED"/>
    <w:rsid w:val="00443738"/>
    <w:rsid w:val="00444447"/>
    <w:rsid w:val="00444934"/>
    <w:rsid w:val="00446623"/>
    <w:rsid w:val="0045347A"/>
    <w:rsid w:val="00454DB3"/>
    <w:rsid w:val="00460485"/>
    <w:rsid w:val="004609BA"/>
    <w:rsid w:val="0046288A"/>
    <w:rsid w:val="004634FC"/>
    <w:rsid w:val="00464308"/>
    <w:rsid w:val="00464B00"/>
    <w:rsid w:val="0046544F"/>
    <w:rsid w:val="0046672B"/>
    <w:rsid w:val="0047129F"/>
    <w:rsid w:val="0047443D"/>
    <w:rsid w:val="0048089D"/>
    <w:rsid w:val="0048353B"/>
    <w:rsid w:val="004836E6"/>
    <w:rsid w:val="00486783"/>
    <w:rsid w:val="00487967"/>
    <w:rsid w:val="00491704"/>
    <w:rsid w:val="00493571"/>
    <w:rsid w:val="00496E27"/>
    <w:rsid w:val="00496EB3"/>
    <w:rsid w:val="004A1032"/>
    <w:rsid w:val="004A5AB8"/>
    <w:rsid w:val="004A6793"/>
    <w:rsid w:val="004A77C8"/>
    <w:rsid w:val="004A7CB3"/>
    <w:rsid w:val="004B2C3E"/>
    <w:rsid w:val="004B567F"/>
    <w:rsid w:val="004B68C2"/>
    <w:rsid w:val="004C2A27"/>
    <w:rsid w:val="004C4726"/>
    <w:rsid w:val="004D07ED"/>
    <w:rsid w:val="004D1C00"/>
    <w:rsid w:val="004D1F6A"/>
    <w:rsid w:val="004D3199"/>
    <w:rsid w:val="004D36FC"/>
    <w:rsid w:val="004D3E47"/>
    <w:rsid w:val="004D71B6"/>
    <w:rsid w:val="004E4F96"/>
    <w:rsid w:val="004E5EC6"/>
    <w:rsid w:val="004E6CCF"/>
    <w:rsid w:val="004F1ABF"/>
    <w:rsid w:val="004F385E"/>
    <w:rsid w:val="004F5827"/>
    <w:rsid w:val="005027B0"/>
    <w:rsid w:val="00503F38"/>
    <w:rsid w:val="005049F3"/>
    <w:rsid w:val="00506D20"/>
    <w:rsid w:val="00506D52"/>
    <w:rsid w:val="005072AA"/>
    <w:rsid w:val="0051383F"/>
    <w:rsid w:val="005140F3"/>
    <w:rsid w:val="005156E9"/>
    <w:rsid w:val="00516275"/>
    <w:rsid w:val="0051738F"/>
    <w:rsid w:val="005238ED"/>
    <w:rsid w:val="00523A32"/>
    <w:rsid w:val="00530152"/>
    <w:rsid w:val="00532D87"/>
    <w:rsid w:val="00535DFD"/>
    <w:rsid w:val="00541FE8"/>
    <w:rsid w:val="0054230E"/>
    <w:rsid w:val="005428EB"/>
    <w:rsid w:val="00543863"/>
    <w:rsid w:val="00544AD3"/>
    <w:rsid w:val="005458C4"/>
    <w:rsid w:val="00547C39"/>
    <w:rsid w:val="00553838"/>
    <w:rsid w:val="005542F2"/>
    <w:rsid w:val="00556BE7"/>
    <w:rsid w:val="00566C54"/>
    <w:rsid w:val="00570708"/>
    <w:rsid w:val="0057237B"/>
    <w:rsid w:val="00572AA9"/>
    <w:rsid w:val="005739E4"/>
    <w:rsid w:val="005822C6"/>
    <w:rsid w:val="005A1013"/>
    <w:rsid w:val="005A1791"/>
    <w:rsid w:val="005A4140"/>
    <w:rsid w:val="005A74D2"/>
    <w:rsid w:val="005A7B84"/>
    <w:rsid w:val="005B1776"/>
    <w:rsid w:val="005B20F8"/>
    <w:rsid w:val="005B28C0"/>
    <w:rsid w:val="005B4411"/>
    <w:rsid w:val="005B77FD"/>
    <w:rsid w:val="005B7E2A"/>
    <w:rsid w:val="005C0C4F"/>
    <w:rsid w:val="005C21B9"/>
    <w:rsid w:val="005D09CE"/>
    <w:rsid w:val="005D55B2"/>
    <w:rsid w:val="005D5895"/>
    <w:rsid w:val="005D6524"/>
    <w:rsid w:val="005D6DF8"/>
    <w:rsid w:val="005E001D"/>
    <w:rsid w:val="005E3CC7"/>
    <w:rsid w:val="005F175D"/>
    <w:rsid w:val="005F203F"/>
    <w:rsid w:val="005F35E2"/>
    <w:rsid w:val="005F6A23"/>
    <w:rsid w:val="0060037A"/>
    <w:rsid w:val="0060147D"/>
    <w:rsid w:val="006014A0"/>
    <w:rsid w:val="00601C1A"/>
    <w:rsid w:val="0060254D"/>
    <w:rsid w:val="00603A20"/>
    <w:rsid w:val="00603D9E"/>
    <w:rsid w:val="00611B33"/>
    <w:rsid w:val="00617531"/>
    <w:rsid w:val="00617972"/>
    <w:rsid w:val="00621550"/>
    <w:rsid w:val="006222C9"/>
    <w:rsid w:val="006235B7"/>
    <w:rsid w:val="0062634C"/>
    <w:rsid w:val="00627624"/>
    <w:rsid w:val="00635EAF"/>
    <w:rsid w:val="00636B53"/>
    <w:rsid w:val="00637118"/>
    <w:rsid w:val="00641803"/>
    <w:rsid w:val="0064630F"/>
    <w:rsid w:val="00646EC2"/>
    <w:rsid w:val="00650A8D"/>
    <w:rsid w:val="0065390E"/>
    <w:rsid w:val="00656E21"/>
    <w:rsid w:val="00662087"/>
    <w:rsid w:val="00662FBE"/>
    <w:rsid w:val="006679BB"/>
    <w:rsid w:val="00672C67"/>
    <w:rsid w:val="00675EE5"/>
    <w:rsid w:val="0067754A"/>
    <w:rsid w:val="00680B41"/>
    <w:rsid w:val="006833DA"/>
    <w:rsid w:val="006876C4"/>
    <w:rsid w:val="0069209D"/>
    <w:rsid w:val="0069263F"/>
    <w:rsid w:val="0069402D"/>
    <w:rsid w:val="006A0B4A"/>
    <w:rsid w:val="006A14D3"/>
    <w:rsid w:val="006A25DC"/>
    <w:rsid w:val="006A2966"/>
    <w:rsid w:val="006A36E9"/>
    <w:rsid w:val="006A49D2"/>
    <w:rsid w:val="006A4CE3"/>
    <w:rsid w:val="006A6CF2"/>
    <w:rsid w:val="006A7A55"/>
    <w:rsid w:val="006B360A"/>
    <w:rsid w:val="006B3A0A"/>
    <w:rsid w:val="006B4D26"/>
    <w:rsid w:val="006C2073"/>
    <w:rsid w:val="006C20B9"/>
    <w:rsid w:val="006C4A1C"/>
    <w:rsid w:val="006C7053"/>
    <w:rsid w:val="006D2F5D"/>
    <w:rsid w:val="006D3320"/>
    <w:rsid w:val="006D3FCC"/>
    <w:rsid w:val="006D566C"/>
    <w:rsid w:val="006D6BCC"/>
    <w:rsid w:val="006E15AF"/>
    <w:rsid w:val="006E23A6"/>
    <w:rsid w:val="006F1DD4"/>
    <w:rsid w:val="006F67E7"/>
    <w:rsid w:val="006F7F43"/>
    <w:rsid w:val="00700AD2"/>
    <w:rsid w:val="0070766B"/>
    <w:rsid w:val="00716EAE"/>
    <w:rsid w:val="00717B4B"/>
    <w:rsid w:val="007262F4"/>
    <w:rsid w:val="00726BCA"/>
    <w:rsid w:val="007337E6"/>
    <w:rsid w:val="007339DB"/>
    <w:rsid w:val="007372C4"/>
    <w:rsid w:val="007403E4"/>
    <w:rsid w:val="0074258E"/>
    <w:rsid w:val="007428C7"/>
    <w:rsid w:val="00747F8B"/>
    <w:rsid w:val="00750433"/>
    <w:rsid w:val="00752279"/>
    <w:rsid w:val="0075691C"/>
    <w:rsid w:val="00761F34"/>
    <w:rsid w:val="00762F2C"/>
    <w:rsid w:val="00764052"/>
    <w:rsid w:val="007708A6"/>
    <w:rsid w:val="00771A8B"/>
    <w:rsid w:val="00780A11"/>
    <w:rsid w:val="00783C63"/>
    <w:rsid w:val="007863C9"/>
    <w:rsid w:val="007A15AC"/>
    <w:rsid w:val="007A31BB"/>
    <w:rsid w:val="007A3D67"/>
    <w:rsid w:val="007A74F1"/>
    <w:rsid w:val="007B1FD1"/>
    <w:rsid w:val="007C00ED"/>
    <w:rsid w:val="007C0B4E"/>
    <w:rsid w:val="007C17C9"/>
    <w:rsid w:val="007C3AA7"/>
    <w:rsid w:val="007D0D51"/>
    <w:rsid w:val="007D113D"/>
    <w:rsid w:val="007E5010"/>
    <w:rsid w:val="007F161B"/>
    <w:rsid w:val="007F3B4F"/>
    <w:rsid w:val="007F7F4C"/>
    <w:rsid w:val="00803338"/>
    <w:rsid w:val="00811748"/>
    <w:rsid w:val="00814F63"/>
    <w:rsid w:val="008155D1"/>
    <w:rsid w:val="00815BAF"/>
    <w:rsid w:val="008169C7"/>
    <w:rsid w:val="00816FC1"/>
    <w:rsid w:val="0081736E"/>
    <w:rsid w:val="00824E0D"/>
    <w:rsid w:val="00827883"/>
    <w:rsid w:val="008307D2"/>
    <w:rsid w:val="00831DC5"/>
    <w:rsid w:val="0083292C"/>
    <w:rsid w:val="008340F0"/>
    <w:rsid w:val="0083489D"/>
    <w:rsid w:val="0083580A"/>
    <w:rsid w:val="008372F2"/>
    <w:rsid w:val="008404D7"/>
    <w:rsid w:val="00840D4B"/>
    <w:rsid w:val="00844077"/>
    <w:rsid w:val="00845A7E"/>
    <w:rsid w:val="0084624B"/>
    <w:rsid w:val="00852034"/>
    <w:rsid w:val="008669FA"/>
    <w:rsid w:val="008706F2"/>
    <w:rsid w:val="00873D23"/>
    <w:rsid w:val="00876F33"/>
    <w:rsid w:val="00881426"/>
    <w:rsid w:val="00881937"/>
    <w:rsid w:val="00885816"/>
    <w:rsid w:val="0089016D"/>
    <w:rsid w:val="00891894"/>
    <w:rsid w:val="00892D0D"/>
    <w:rsid w:val="00892E04"/>
    <w:rsid w:val="00893336"/>
    <w:rsid w:val="00896C34"/>
    <w:rsid w:val="008A40D5"/>
    <w:rsid w:val="008B39AF"/>
    <w:rsid w:val="008B3B18"/>
    <w:rsid w:val="008B3CD7"/>
    <w:rsid w:val="008B5406"/>
    <w:rsid w:val="008C3C92"/>
    <w:rsid w:val="008C5A45"/>
    <w:rsid w:val="008C5EA5"/>
    <w:rsid w:val="008D1E1D"/>
    <w:rsid w:val="008D2F27"/>
    <w:rsid w:val="008D5200"/>
    <w:rsid w:val="008E34F4"/>
    <w:rsid w:val="008E6177"/>
    <w:rsid w:val="008E727A"/>
    <w:rsid w:val="008F08B5"/>
    <w:rsid w:val="008F0D85"/>
    <w:rsid w:val="008F0DE2"/>
    <w:rsid w:val="008F4824"/>
    <w:rsid w:val="008F7FD3"/>
    <w:rsid w:val="00902615"/>
    <w:rsid w:val="00903E7B"/>
    <w:rsid w:val="00904060"/>
    <w:rsid w:val="00906189"/>
    <w:rsid w:val="0090623A"/>
    <w:rsid w:val="00910910"/>
    <w:rsid w:val="00911DB7"/>
    <w:rsid w:val="0091252C"/>
    <w:rsid w:val="00917B31"/>
    <w:rsid w:val="00923E20"/>
    <w:rsid w:val="00926708"/>
    <w:rsid w:val="0092793F"/>
    <w:rsid w:val="009360CB"/>
    <w:rsid w:val="00937BA5"/>
    <w:rsid w:val="00941A68"/>
    <w:rsid w:val="00943658"/>
    <w:rsid w:val="00945776"/>
    <w:rsid w:val="00956572"/>
    <w:rsid w:val="00961D5A"/>
    <w:rsid w:val="00963282"/>
    <w:rsid w:val="00963AD0"/>
    <w:rsid w:val="009676E6"/>
    <w:rsid w:val="009719AB"/>
    <w:rsid w:val="00971D97"/>
    <w:rsid w:val="0097234F"/>
    <w:rsid w:val="00972FE9"/>
    <w:rsid w:val="00973431"/>
    <w:rsid w:val="00973DCF"/>
    <w:rsid w:val="009740C7"/>
    <w:rsid w:val="00976D41"/>
    <w:rsid w:val="009776BC"/>
    <w:rsid w:val="009818D5"/>
    <w:rsid w:val="009823C1"/>
    <w:rsid w:val="00983DB3"/>
    <w:rsid w:val="0098525C"/>
    <w:rsid w:val="00985D7F"/>
    <w:rsid w:val="00986137"/>
    <w:rsid w:val="00994024"/>
    <w:rsid w:val="00996B13"/>
    <w:rsid w:val="00997195"/>
    <w:rsid w:val="00997E13"/>
    <w:rsid w:val="009A436D"/>
    <w:rsid w:val="009A4FA6"/>
    <w:rsid w:val="009B05F3"/>
    <w:rsid w:val="009B0FC8"/>
    <w:rsid w:val="009B1140"/>
    <w:rsid w:val="009C1488"/>
    <w:rsid w:val="009C6BA4"/>
    <w:rsid w:val="009C72E6"/>
    <w:rsid w:val="009C7ECE"/>
    <w:rsid w:val="009D6BD6"/>
    <w:rsid w:val="009E2B74"/>
    <w:rsid w:val="009E34D5"/>
    <w:rsid w:val="009F36C0"/>
    <w:rsid w:val="009F543A"/>
    <w:rsid w:val="00A01121"/>
    <w:rsid w:val="00A01576"/>
    <w:rsid w:val="00A03396"/>
    <w:rsid w:val="00A06C62"/>
    <w:rsid w:val="00A06FA9"/>
    <w:rsid w:val="00A13259"/>
    <w:rsid w:val="00A14690"/>
    <w:rsid w:val="00A17058"/>
    <w:rsid w:val="00A173D9"/>
    <w:rsid w:val="00A222AA"/>
    <w:rsid w:val="00A24647"/>
    <w:rsid w:val="00A25382"/>
    <w:rsid w:val="00A31B11"/>
    <w:rsid w:val="00A33367"/>
    <w:rsid w:val="00A33EF0"/>
    <w:rsid w:val="00A34B9A"/>
    <w:rsid w:val="00A364DD"/>
    <w:rsid w:val="00A422A0"/>
    <w:rsid w:val="00A4395E"/>
    <w:rsid w:val="00A51910"/>
    <w:rsid w:val="00A5309F"/>
    <w:rsid w:val="00A62724"/>
    <w:rsid w:val="00A65788"/>
    <w:rsid w:val="00A65CA2"/>
    <w:rsid w:val="00A663CA"/>
    <w:rsid w:val="00A71B83"/>
    <w:rsid w:val="00A8289E"/>
    <w:rsid w:val="00A828E3"/>
    <w:rsid w:val="00A864B9"/>
    <w:rsid w:val="00A87BE5"/>
    <w:rsid w:val="00A9140A"/>
    <w:rsid w:val="00A93080"/>
    <w:rsid w:val="00AA1365"/>
    <w:rsid w:val="00AA3F17"/>
    <w:rsid w:val="00AA5786"/>
    <w:rsid w:val="00AA683D"/>
    <w:rsid w:val="00AB0925"/>
    <w:rsid w:val="00AB3DDA"/>
    <w:rsid w:val="00AB4CF7"/>
    <w:rsid w:val="00AB593E"/>
    <w:rsid w:val="00AB626D"/>
    <w:rsid w:val="00AC1718"/>
    <w:rsid w:val="00AC1B00"/>
    <w:rsid w:val="00AC4BDC"/>
    <w:rsid w:val="00AC651C"/>
    <w:rsid w:val="00AC75A9"/>
    <w:rsid w:val="00AC7D9D"/>
    <w:rsid w:val="00AD0005"/>
    <w:rsid w:val="00AD0158"/>
    <w:rsid w:val="00AD24B2"/>
    <w:rsid w:val="00AE0864"/>
    <w:rsid w:val="00AE09FA"/>
    <w:rsid w:val="00AE5D35"/>
    <w:rsid w:val="00AF25C3"/>
    <w:rsid w:val="00AF3B84"/>
    <w:rsid w:val="00AF4E62"/>
    <w:rsid w:val="00AF714B"/>
    <w:rsid w:val="00B038B7"/>
    <w:rsid w:val="00B062AF"/>
    <w:rsid w:val="00B0784F"/>
    <w:rsid w:val="00B120B6"/>
    <w:rsid w:val="00B17702"/>
    <w:rsid w:val="00B23EA2"/>
    <w:rsid w:val="00B24E8B"/>
    <w:rsid w:val="00B2698F"/>
    <w:rsid w:val="00B30EDE"/>
    <w:rsid w:val="00B314E8"/>
    <w:rsid w:val="00B36205"/>
    <w:rsid w:val="00B40508"/>
    <w:rsid w:val="00B414E2"/>
    <w:rsid w:val="00B4156B"/>
    <w:rsid w:val="00B428F2"/>
    <w:rsid w:val="00B45099"/>
    <w:rsid w:val="00B45703"/>
    <w:rsid w:val="00B45A22"/>
    <w:rsid w:val="00B46AED"/>
    <w:rsid w:val="00B46E09"/>
    <w:rsid w:val="00B47A3B"/>
    <w:rsid w:val="00B53CBC"/>
    <w:rsid w:val="00B54D3A"/>
    <w:rsid w:val="00B615ED"/>
    <w:rsid w:val="00B61964"/>
    <w:rsid w:val="00B7059C"/>
    <w:rsid w:val="00B73390"/>
    <w:rsid w:val="00B7343F"/>
    <w:rsid w:val="00B83B96"/>
    <w:rsid w:val="00B91D97"/>
    <w:rsid w:val="00B930C8"/>
    <w:rsid w:val="00B936A8"/>
    <w:rsid w:val="00B936E8"/>
    <w:rsid w:val="00BA069D"/>
    <w:rsid w:val="00BA1EE6"/>
    <w:rsid w:val="00BA1F90"/>
    <w:rsid w:val="00BA554C"/>
    <w:rsid w:val="00BA7715"/>
    <w:rsid w:val="00BB07E5"/>
    <w:rsid w:val="00BB2FF6"/>
    <w:rsid w:val="00BB6523"/>
    <w:rsid w:val="00BB6AAC"/>
    <w:rsid w:val="00BC012C"/>
    <w:rsid w:val="00BC1F67"/>
    <w:rsid w:val="00BC2C52"/>
    <w:rsid w:val="00BD37D6"/>
    <w:rsid w:val="00BD486F"/>
    <w:rsid w:val="00BD6117"/>
    <w:rsid w:val="00BD61EC"/>
    <w:rsid w:val="00BD7407"/>
    <w:rsid w:val="00BE035B"/>
    <w:rsid w:val="00BE0A37"/>
    <w:rsid w:val="00BE3184"/>
    <w:rsid w:val="00BF0807"/>
    <w:rsid w:val="00BF10E7"/>
    <w:rsid w:val="00BF466B"/>
    <w:rsid w:val="00C00605"/>
    <w:rsid w:val="00C030DB"/>
    <w:rsid w:val="00C03E3D"/>
    <w:rsid w:val="00C0615E"/>
    <w:rsid w:val="00C07517"/>
    <w:rsid w:val="00C159B4"/>
    <w:rsid w:val="00C2107D"/>
    <w:rsid w:val="00C21C7C"/>
    <w:rsid w:val="00C23333"/>
    <w:rsid w:val="00C23C3B"/>
    <w:rsid w:val="00C26755"/>
    <w:rsid w:val="00C267CF"/>
    <w:rsid w:val="00C27523"/>
    <w:rsid w:val="00C279AB"/>
    <w:rsid w:val="00C32A65"/>
    <w:rsid w:val="00C3768A"/>
    <w:rsid w:val="00C43987"/>
    <w:rsid w:val="00C43E42"/>
    <w:rsid w:val="00C45D1F"/>
    <w:rsid w:val="00C47361"/>
    <w:rsid w:val="00C503C9"/>
    <w:rsid w:val="00C60337"/>
    <w:rsid w:val="00C6616F"/>
    <w:rsid w:val="00C7032D"/>
    <w:rsid w:val="00C70365"/>
    <w:rsid w:val="00C70E56"/>
    <w:rsid w:val="00C70EBB"/>
    <w:rsid w:val="00C72D63"/>
    <w:rsid w:val="00C76728"/>
    <w:rsid w:val="00C77F94"/>
    <w:rsid w:val="00C805C0"/>
    <w:rsid w:val="00C82D88"/>
    <w:rsid w:val="00C8504C"/>
    <w:rsid w:val="00C85D5B"/>
    <w:rsid w:val="00C86165"/>
    <w:rsid w:val="00C86E2E"/>
    <w:rsid w:val="00C87D4D"/>
    <w:rsid w:val="00C92679"/>
    <w:rsid w:val="00C9563F"/>
    <w:rsid w:val="00CA4600"/>
    <w:rsid w:val="00CB13A8"/>
    <w:rsid w:val="00CB1FA0"/>
    <w:rsid w:val="00CB45E4"/>
    <w:rsid w:val="00CC188B"/>
    <w:rsid w:val="00CC26CC"/>
    <w:rsid w:val="00CD21A7"/>
    <w:rsid w:val="00CD320A"/>
    <w:rsid w:val="00CD327E"/>
    <w:rsid w:val="00CD45A1"/>
    <w:rsid w:val="00CD5335"/>
    <w:rsid w:val="00CD56C5"/>
    <w:rsid w:val="00CD6CA5"/>
    <w:rsid w:val="00CD743E"/>
    <w:rsid w:val="00CD7E57"/>
    <w:rsid w:val="00CE14FC"/>
    <w:rsid w:val="00CE632C"/>
    <w:rsid w:val="00CE6C84"/>
    <w:rsid w:val="00CE798B"/>
    <w:rsid w:val="00CF61AB"/>
    <w:rsid w:val="00CF77AA"/>
    <w:rsid w:val="00D0038C"/>
    <w:rsid w:val="00D0437D"/>
    <w:rsid w:val="00D05417"/>
    <w:rsid w:val="00D05F8C"/>
    <w:rsid w:val="00D06484"/>
    <w:rsid w:val="00D06656"/>
    <w:rsid w:val="00D11196"/>
    <w:rsid w:val="00D153E6"/>
    <w:rsid w:val="00D159EE"/>
    <w:rsid w:val="00D16572"/>
    <w:rsid w:val="00D23094"/>
    <w:rsid w:val="00D2676D"/>
    <w:rsid w:val="00D31B98"/>
    <w:rsid w:val="00D32BD3"/>
    <w:rsid w:val="00D42AB5"/>
    <w:rsid w:val="00D42AD9"/>
    <w:rsid w:val="00D43AC6"/>
    <w:rsid w:val="00D464FF"/>
    <w:rsid w:val="00D50035"/>
    <w:rsid w:val="00D5107D"/>
    <w:rsid w:val="00D529F7"/>
    <w:rsid w:val="00D5597A"/>
    <w:rsid w:val="00D7165F"/>
    <w:rsid w:val="00D724C6"/>
    <w:rsid w:val="00D733CE"/>
    <w:rsid w:val="00D76BD5"/>
    <w:rsid w:val="00D77559"/>
    <w:rsid w:val="00D812E6"/>
    <w:rsid w:val="00D81E34"/>
    <w:rsid w:val="00D829A2"/>
    <w:rsid w:val="00D83293"/>
    <w:rsid w:val="00D847D9"/>
    <w:rsid w:val="00D86ABD"/>
    <w:rsid w:val="00D91024"/>
    <w:rsid w:val="00D94AFA"/>
    <w:rsid w:val="00D95A47"/>
    <w:rsid w:val="00D977A5"/>
    <w:rsid w:val="00DA5030"/>
    <w:rsid w:val="00DA5E0E"/>
    <w:rsid w:val="00DA660A"/>
    <w:rsid w:val="00DA7994"/>
    <w:rsid w:val="00DB0ADD"/>
    <w:rsid w:val="00DB42B3"/>
    <w:rsid w:val="00DB5813"/>
    <w:rsid w:val="00DD0626"/>
    <w:rsid w:val="00DD248D"/>
    <w:rsid w:val="00DD472A"/>
    <w:rsid w:val="00DD4BA0"/>
    <w:rsid w:val="00DD5577"/>
    <w:rsid w:val="00DE2908"/>
    <w:rsid w:val="00DE55F4"/>
    <w:rsid w:val="00DE6F63"/>
    <w:rsid w:val="00DE7668"/>
    <w:rsid w:val="00DE76FF"/>
    <w:rsid w:val="00DF1902"/>
    <w:rsid w:val="00DF385F"/>
    <w:rsid w:val="00DF57C6"/>
    <w:rsid w:val="00DF77FF"/>
    <w:rsid w:val="00E1025A"/>
    <w:rsid w:val="00E125E4"/>
    <w:rsid w:val="00E134F9"/>
    <w:rsid w:val="00E1543F"/>
    <w:rsid w:val="00E15726"/>
    <w:rsid w:val="00E16284"/>
    <w:rsid w:val="00E2284E"/>
    <w:rsid w:val="00E300DD"/>
    <w:rsid w:val="00E326F3"/>
    <w:rsid w:val="00E337A4"/>
    <w:rsid w:val="00E37C22"/>
    <w:rsid w:val="00E41B7E"/>
    <w:rsid w:val="00E41BE0"/>
    <w:rsid w:val="00E43B03"/>
    <w:rsid w:val="00E47789"/>
    <w:rsid w:val="00E53125"/>
    <w:rsid w:val="00E557BB"/>
    <w:rsid w:val="00E60DE8"/>
    <w:rsid w:val="00E644CF"/>
    <w:rsid w:val="00E704EF"/>
    <w:rsid w:val="00E70DD3"/>
    <w:rsid w:val="00E710AF"/>
    <w:rsid w:val="00E7148F"/>
    <w:rsid w:val="00E72BA0"/>
    <w:rsid w:val="00E76C28"/>
    <w:rsid w:val="00E7712F"/>
    <w:rsid w:val="00E82570"/>
    <w:rsid w:val="00E82D99"/>
    <w:rsid w:val="00E879DC"/>
    <w:rsid w:val="00E90861"/>
    <w:rsid w:val="00E90DFA"/>
    <w:rsid w:val="00E91527"/>
    <w:rsid w:val="00E93A13"/>
    <w:rsid w:val="00E94DD0"/>
    <w:rsid w:val="00E95720"/>
    <w:rsid w:val="00E97634"/>
    <w:rsid w:val="00EA1DEB"/>
    <w:rsid w:val="00EA4BDB"/>
    <w:rsid w:val="00EA5C4A"/>
    <w:rsid w:val="00EB068D"/>
    <w:rsid w:val="00EB0DDB"/>
    <w:rsid w:val="00EB497F"/>
    <w:rsid w:val="00EC19F8"/>
    <w:rsid w:val="00EC22BE"/>
    <w:rsid w:val="00EC4F95"/>
    <w:rsid w:val="00EC6AED"/>
    <w:rsid w:val="00EC7EE0"/>
    <w:rsid w:val="00ED1AE1"/>
    <w:rsid w:val="00ED24B9"/>
    <w:rsid w:val="00ED35A6"/>
    <w:rsid w:val="00ED560C"/>
    <w:rsid w:val="00EE287F"/>
    <w:rsid w:val="00EE6FEE"/>
    <w:rsid w:val="00EF02AF"/>
    <w:rsid w:val="00EF30CB"/>
    <w:rsid w:val="00EF4940"/>
    <w:rsid w:val="00EF6026"/>
    <w:rsid w:val="00F008E7"/>
    <w:rsid w:val="00F0224C"/>
    <w:rsid w:val="00F05906"/>
    <w:rsid w:val="00F05E61"/>
    <w:rsid w:val="00F06039"/>
    <w:rsid w:val="00F0642B"/>
    <w:rsid w:val="00F0716D"/>
    <w:rsid w:val="00F10D67"/>
    <w:rsid w:val="00F151AE"/>
    <w:rsid w:val="00F203FE"/>
    <w:rsid w:val="00F24A31"/>
    <w:rsid w:val="00F256D5"/>
    <w:rsid w:val="00F264B0"/>
    <w:rsid w:val="00F26B8B"/>
    <w:rsid w:val="00F27CF1"/>
    <w:rsid w:val="00F3091E"/>
    <w:rsid w:val="00F40A55"/>
    <w:rsid w:val="00F525C2"/>
    <w:rsid w:val="00F53ED1"/>
    <w:rsid w:val="00F572F8"/>
    <w:rsid w:val="00F6198B"/>
    <w:rsid w:val="00F6317B"/>
    <w:rsid w:val="00F634ED"/>
    <w:rsid w:val="00F65CA5"/>
    <w:rsid w:val="00F66479"/>
    <w:rsid w:val="00F66A78"/>
    <w:rsid w:val="00F70623"/>
    <w:rsid w:val="00F706E5"/>
    <w:rsid w:val="00F77A07"/>
    <w:rsid w:val="00F83B0D"/>
    <w:rsid w:val="00F85FF5"/>
    <w:rsid w:val="00F90414"/>
    <w:rsid w:val="00F93603"/>
    <w:rsid w:val="00F94129"/>
    <w:rsid w:val="00F956FC"/>
    <w:rsid w:val="00FA17EE"/>
    <w:rsid w:val="00FA2EDD"/>
    <w:rsid w:val="00FA2F40"/>
    <w:rsid w:val="00FA3876"/>
    <w:rsid w:val="00FA3FB7"/>
    <w:rsid w:val="00FA507C"/>
    <w:rsid w:val="00FA593E"/>
    <w:rsid w:val="00FA7A0F"/>
    <w:rsid w:val="00FB1187"/>
    <w:rsid w:val="00FB2782"/>
    <w:rsid w:val="00FB49C5"/>
    <w:rsid w:val="00FB50C2"/>
    <w:rsid w:val="00FC245D"/>
    <w:rsid w:val="00FC3216"/>
    <w:rsid w:val="00FC44CC"/>
    <w:rsid w:val="00FD184A"/>
    <w:rsid w:val="00FD3B78"/>
    <w:rsid w:val="00FD5184"/>
    <w:rsid w:val="00FE0340"/>
    <w:rsid w:val="00FE264A"/>
    <w:rsid w:val="00FE3C3C"/>
    <w:rsid w:val="00FE656E"/>
    <w:rsid w:val="00FE69F2"/>
    <w:rsid w:val="00FF2B65"/>
    <w:rsid w:val="00FF6EB7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E13302"/>
  <w15:chartTrackingRefBased/>
  <w15:docId w15:val="{7A768217-1049-4E09-B950-18B05311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493571"/>
  </w:style>
  <w:style w:type="paragraph" w:styleId="Nagwek1">
    <w:name w:val="heading 1"/>
    <w:basedOn w:val="Normalny"/>
    <w:next w:val="Normalny"/>
    <w:qFormat/>
    <w:rsid w:val="00493571"/>
    <w:pPr>
      <w:keepNext/>
      <w:tabs>
        <w:tab w:val="right" w:pos="9935"/>
      </w:tabs>
      <w:autoSpaceDE w:val="0"/>
      <w:autoSpaceDN w:val="0"/>
      <w:adjustRightInd w:val="0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49357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9357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3571"/>
    <w:pPr>
      <w:keepNext/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49357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935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3571"/>
    <w:rPr>
      <w:color w:val="0000FF"/>
      <w:u w:val="single"/>
    </w:rPr>
  </w:style>
  <w:style w:type="paragraph" w:styleId="Tytu">
    <w:name w:val="Title"/>
    <w:basedOn w:val="Normalny"/>
    <w:qFormat/>
    <w:rsid w:val="0049357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rsid w:val="00493571"/>
    <w:pPr>
      <w:spacing w:after="120"/>
    </w:pPr>
  </w:style>
  <w:style w:type="paragraph" w:styleId="Tekstpodstawowy3">
    <w:name w:val="Body Text 3"/>
    <w:basedOn w:val="Normalny"/>
    <w:rsid w:val="00493571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rsid w:val="0049357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493571"/>
    <w:pPr>
      <w:ind w:left="567" w:hanging="283"/>
    </w:pPr>
    <w:rPr>
      <w:sz w:val="24"/>
    </w:rPr>
  </w:style>
  <w:style w:type="paragraph" w:customStyle="1" w:styleId="ZnakZnakZnakZnak">
    <w:name w:val="Znak Znak Znak Znak"/>
    <w:basedOn w:val="Normalny"/>
    <w:rsid w:val="00493571"/>
    <w:rPr>
      <w:sz w:val="24"/>
      <w:szCs w:val="24"/>
    </w:rPr>
  </w:style>
  <w:style w:type="paragraph" w:customStyle="1" w:styleId="Wcicienormalne1">
    <w:name w:val="Wcięcie normalne1"/>
    <w:basedOn w:val="Normalny"/>
    <w:rsid w:val="00493571"/>
    <w:pPr>
      <w:suppressAutoHyphens/>
      <w:ind w:left="708"/>
    </w:pPr>
    <w:rPr>
      <w:rFonts w:ascii="Arial PL" w:hAnsi="Arial PL" w:cs="Tms Rmn"/>
      <w:sz w:val="24"/>
      <w:lang w:val="en-GB" w:eastAsia="ar-SA"/>
    </w:rPr>
  </w:style>
  <w:style w:type="paragraph" w:customStyle="1" w:styleId="Tytul">
    <w:name w:val="Tytul"/>
    <w:basedOn w:val="Nagwek"/>
    <w:rsid w:val="00493571"/>
    <w:pPr>
      <w:tabs>
        <w:tab w:val="clear" w:pos="4536"/>
        <w:tab w:val="clear" w:pos="9072"/>
        <w:tab w:val="center" w:pos="4819"/>
        <w:tab w:val="right" w:pos="9071"/>
      </w:tabs>
      <w:suppressAutoHyphens/>
      <w:spacing w:before="840" w:after="360"/>
      <w:jc w:val="center"/>
    </w:pPr>
    <w:rPr>
      <w:rFonts w:cs="Tms Rmn"/>
      <w:b/>
      <w:sz w:val="40"/>
      <w:lang w:eastAsia="ar-SA"/>
    </w:rPr>
  </w:style>
  <w:style w:type="paragraph" w:styleId="Nagwek">
    <w:name w:val="header"/>
    <w:basedOn w:val="Normalny"/>
    <w:link w:val="NagwekZnak"/>
    <w:uiPriority w:val="99"/>
    <w:qFormat/>
    <w:rsid w:val="00493571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93571"/>
    <w:pPr>
      <w:suppressAutoHyphens/>
      <w:jc w:val="both"/>
    </w:pPr>
    <w:rPr>
      <w:rFonts w:ascii="Arial PL" w:hAnsi="Arial PL" w:cs="Tms Rmn"/>
      <w:sz w:val="24"/>
      <w:lang w:eastAsia="ar-SA"/>
    </w:rPr>
  </w:style>
  <w:style w:type="paragraph" w:customStyle="1" w:styleId="BodyTextIndent31">
    <w:name w:val="Body Text Indent 31"/>
    <w:basedOn w:val="Normalny"/>
    <w:rsid w:val="00493571"/>
    <w:pPr>
      <w:tabs>
        <w:tab w:val="left" w:pos="851"/>
      </w:tabs>
      <w:ind w:left="851"/>
    </w:pPr>
    <w:rPr>
      <w:sz w:val="24"/>
    </w:rPr>
  </w:style>
  <w:style w:type="paragraph" w:styleId="Tekstpodstawowywcity">
    <w:name w:val="Body Text Indent"/>
    <w:basedOn w:val="Normalny"/>
    <w:link w:val="TekstpodstawowywcityZnak"/>
    <w:rsid w:val="00493571"/>
    <w:pPr>
      <w:spacing w:after="120"/>
      <w:ind w:left="283"/>
    </w:pPr>
  </w:style>
  <w:style w:type="paragraph" w:styleId="Podtytu">
    <w:name w:val="Subtitle"/>
    <w:basedOn w:val="Normalny"/>
    <w:qFormat/>
    <w:rsid w:val="00493571"/>
    <w:pPr>
      <w:ind w:left="7080" w:firstLine="708"/>
      <w:jc w:val="right"/>
    </w:pPr>
    <w:rPr>
      <w:b/>
    </w:rPr>
  </w:style>
  <w:style w:type="character" w:customStyle="1" w:styleId="body1plain1">
    <w:name w:val="body1plain1"/>
    <w:rsid w:val="00493571"/>
    <w:rPr>
      <w:rFonts w:ascii="Arial" w:hAnsi="Arial" w:cs="Arial" w:hint="default"/>
      <w:color w:val="333333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49357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93571"/>
  </w:style>
  <w:style w:type="paragraph" w:styleId="Akapitzlist">
    <w:name w:val="List Paragraph"/>
    <w:basedOn w:val="Normalny"/>
    <w:uiPriority w:val="34"/>
    <w:qFormat/>
    <w:rsid w:val="00493571"/>
    <w:pPr>
      <w:ind w:left="708"/>
    </w:pPr>
  </w:style>
  <w:style w:type="paragraph" w:styleId="Listapunktowana2">
    <w:name w:val="List Bullet 2"/>
    <w:basedOn w:val="Normalny"/>
    <w:autoRedefine/>
    <w:rsid w:val="00493571"/>
    <w:pPr>
      <w:spacing w:line="360" w:lineRule="auto"/>
      <w:jc w:val="both"/>
    </w:pPr>
    <w:rPr>
      <w:rFonts w:ascii="Tahoma" w:hAnsi="Tahoma" w:cs="Tahoma"/>
      <w:iCs/>
      <w:sz w:val="22"/>
      <w:szCs w:val="22"/>
    </w:rPr>
  </w:style>
  <w:style w:type="paragraph" w:styleId="Tekstdymka">
    <w:name w:val="Balloon Text"/>
    <w:basedOn w:val="Normalny"/>
    <w:semiHidden/>
    <w:rsid w:val="0049357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FA3FB7"/>
    <w:pPr>
      <w:shd w:val="clear" w:color="auto" w:fill="000080"/>
    </w:pPr>
    <w:rPr>
      <w:rFonts w:ascii="Tahoma" w:hAnsi="Tahoma" w:cs="Tahoma"/>
    </w:rPr>
  </w:style>
  <w:style w:type="character" w:styleId="Pogrubienie">
    <w:name w:val="Strong"/>
    <w:uiPriority w:val="22"/>
    <w:qFormat/>
    <w:rsid w:val="00DE290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1D40D1"/>
  </w:style>
  <w:style w:type="character" w:styleId="Odwoaniedokomentarza">
    <w:name w:val="annotation reference"/>
    <w:uiPriority w:val="99"/>
    <w:rsid w:val="00FE3C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E3C3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3C3C"/>
  </w:style>
  <w:style w:type="paragraph" w:styleId="Tematkomentarza">
    <w:name w:val="annotation subject"/>
    <w:basedOn w:val="Tekstkomentarza"/>
    <w:next w:val="Tekstkomentarza"/>
    <w:link w:val="TematkomentarzaZnak"/>
    <w:rsid w:val="00FE3C3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FE3C3C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31A75"/>
  </w:style>
  <w:style w:type="character" w:customStyle="1" w:styleId="TekstpodstawowywcityZnak">
    <w:name w:val="Tekst podstawowy wcięty Znak"/>
    <w:basedOn w:val="Domylnaczcionkaakapitu"/>
    <w:link w:val="Tekstpodstawowywcity"/>
    <w:rsid w:val="00431A75"/>
  </w:style>
  <w:style w:type="character" w:customStyle="1" w:styleId="TekstpodstawowyZnak">
    <w:name w:val="Tekst podstawowy Znak"/>
    <w:link w:val="Tekstpodstawowy"/>
    <w:locked/>
    <w:rsid w:val="005739E4"/>
  </w:style>
  <w:style w:type="character" w:customStyle="1" w:styleId="Nierozpoznanawzmianka">
    <w:name w:val="Nierozpoznana wzmianka"/>
    <w:uiPriority w:val="99"/>
    <w:semiHidden/>
    <w:unhideWhenUsed/>
    <w:rsid w:val="000E2E26"/>
    <w:rPr>
      <w:color w:val="605E5C"/>
      <w:shd w:val="clear" w:color="auto" w:fill="E1DFDD"/>
    </w:rPr>
  </w:style>
  <w:style w:type="character" w:customStyle="1" w:styleId="UnresolvedMention">
    <w:name w:val="Unresolved Mention"/>
    <w:uiPriority w:val="99"/>
    <w:semiHidden/>
    <w:unhideWhenUsed/>
    <w:rsid w:val="009E2B74"/>
    <w:rPr>
      <w:color w:val="605E5C"/>
      <w:shd w:val="clear" w:color="auto" w:fill="E1DFDD"/>
    </w:rPr>
  </w:style>
  <w:style w:type="character" w:customStyle="1" w:styleId="Nagwek3Znak">
    <w:name w:val="Nagłówek 3 Znak"/>
    <w:link w:val="Nagwek3"/>
    <w:rsid w:val="00E704EF"/>
    <w:rPr>
      <w:rFonts w:ascii="Arial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13557A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3557A"/>
    <w:rPr>
      <w:i/>
      <w:iCs/>
    </w:rPr>
  </w:style>
  <w:style w:type="character" w:customStyle="1" w:styleId="21sno">
    <w:name w:val="_21sno"/>
    <w:rsid w:val="00435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74171">
          <w:marLeft w:val="0"/>
          <w:marRight w:val="0"/>
          <w:marTop w:val="0"/>
          <w:marBottom w:val="0"/>
          <w:divBdr>
            <w:top w:val="single" w:sz="6" w:space="0" w:color="B0C4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1.xml"/><Relationship Id="rId16" Type="http://schemas.openxmlformats.org/officeDocument/2006/relationships/customXml" Target="../customXml/item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C6B87F32D25245BB464D18B9CC731B" ma:contentTypeVersion="11" ma:contentTypeDescription="Utwórz nowy dokument." ma:contentTypeScope="" ma:versionID="d9e2e7ee27003f5456eb2fc0222d243c">
  <xsd:schema xmlns:xsd="http://www.w3.org/2001/XMLSchema" xmlns:xs="http://www.w3.org/2001/XMLSchema" xmlns:p="http://schemas.microsoft.com/office/2006/metadata/properties" xmlns:ns2="8cb723cf-cd3a-478f-a51f-0af50cb439a1" xmlns:ns3="57065891-9b1b-42f4-bfae-7bb4a3b2143b" targetNamespace="http://schemas.microsoft.com/office/2006/metadata/properties" ma:root="true" ma:fieldsID="b2c1573b8f7a8ac5b913b2f2f4a70b1b" ns2:_="" ns3:_="">
    <xsd:import namespace="8cb723cf-cd3a-478f-a51f-0af50cb439a1"/>
    <xsd:import namespace="57065891-9b1b-42f4-bfae-7bb4a3b21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723cf-cd3a-478f-a51f-0af50cb439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65891-9b1b-42f4-bfae-7bb4a3b21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ed22e-5711-4f55-99a2-e779520c4a73}" ma:internalName="TaxCatchAll" ma:showField="CatchAllData" ma:web="57065891-9b1b-42f4-bfae-7bb4a3b21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065891-9b1b-42f4-bfae-7bb4a3b2143b" xsi:nil="true"/>
    <lcf76f155ced4ddcb4097134ff3c332f xmlns="8cb723cf-cd3a-478f-a51f-0af50cb439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D70E57-140F-472C-8EE6-20CD2C1400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554FD9-147A-4FED-8230-FEC5171F6AB9}"/>
</file>

<file path=customXml/itemProps3.xml><?xml version="1.0" encoding="utf-8"?>
<ds:datastoreItem xmlns:ds="http://schemas.openxmlformats.org/officeDocument/2006/customXml" ds:itemID="{B7F82CAC-65D0-4876-83EB-0068D80DC076}"/>
</file>

<file path=customXml/itemProps4.xml><?xml version="1.0" encoding="utf-8"?>
<ds:datastoreItem xmlns:ds="http://schemas.openxmlformats.org/officeDocument/2006/customXml" ds:itemID="{D1FAD443-2F58-4B42-A37E-C7A628B9A5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Uniwersytet Medyczny w Łodzi</vt:lpstr>
    </vt:vector>
  </TitlesOfParts>
  <Company>Akademia Medyczna w Łodzi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Uniwersytet Medyczny w Łodzi</dc:title>
  <dc:subject/>
  <dc:creator>Użytkownik</dc:creator>
  <cp:keywords/>
  <cp:lastModifiedBy>Justyna Cisło</cp:lastModifiedBy>
  <cp:revision>4</cp:revision>
  <cp:lastPrinted>2021-12-08T10:53:00Z</cp:lastPrinted>
  <dcterms:created xsi:type="dcterms:W3CDTF">2026-02-02T09:59:00Z</dcterms:created>
  <dcterms:modified xsi:type="dcterms:W3CDTF">2026-02-02T10:38:00Z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0x010100B6C6B87F32D25245BB464D18B9CC731B</vt:lpwstr>
  </property>
</Properties>
</file>